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9662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A2F47" wp14:editId="4A5486E4">
                <wp:simplePos x="0" y="0"/>
                <wp:positionH relativeFrom="column">
                  <wp:posOffset>2546985</wp:posOffset>
                </wp:positionH>
                <wp:positionV relativeFrom="paragraph">
                  <wp:posOffset>2250440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00.55pt;margin-top:177.2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F873C" wp14:editId="4A43B095">
                <wp:simplePos x="0" y="0"/>
                <wp:positionH relativeFrom="column">
                  <wp:posOffset>726440</wp:posOffset>
                </wp:positionH>
                <wp:positionV relativeFrom="paragraph">
                  <wp:posOffset>2248535</wp:posOffset>
                </wp:positionV>
                <wp:extent cx="885825" cy="276225"/>
                <wp:effectExtent l="0" t="0" r="28575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57.2pt;margin-top:177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58D74" wp14:editId="31205117">
                <wp:simplePos x="0" y="0"/>
                <wp:positionH relativeFrom="column">
                  <wp:posOffset>4390390</wp:posOffset>
                </wp:positionH>
                <wp:positionV relativeFrom="paragraph">
                  <wp:posOffset>2244725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45.7pt;margin-top:176.7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="00696625" w:rsidRPr="002F2AA7">
        <w:rPr>
          <w:b/>
          <w:noProof/>
          <w:color w:val="215868"/>
          <w:sz w:val="32"/>
          <w:szCs w:val="28"/>
        </w:rPr>
        <w:t>Kolorowe figury</w:t>
      </w:r>
      <w:r w:rsidR="00696625" w:rsidRPr="002F2AA7">
        <w:rPr>
          <w:noProof/>
          <w:color w:val="215868"/>
          <w:sz w:val="32"/>
          <w:szCs w:val="28"/>
        </w:rPr>
        <w:br/>
      </w:r>
      <w:r w:rsidR="00696625" w:rsidRPr="002F2AA7">
        <w:rPr>
          <w:noProof/>
          <w:color w:val="215868"/>
          <w:sz w:val="32"/>
          <w:szCs w:val="28"/>
        </w:rPr>
        <w:t xml:space="preserve">Oblicz pole niebieskiej figury, wiedząc, że bok małego kwadratu równa się </w:t>
      </w:r>
      <w:r w:rsidRPr="002F2AA7">
        <w:rPr>
          <w:b/>
          <w:noProof/>
          <w:color w:val="00B0F0"/>
          <w:sz w:val="32"/>
          <w:szCs w:val="28"/>
        </w:rPr>
        <w:t>1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79611" r:id="rId10"/>
        </w:object>
      </w:r>
      <w:r>
        <w:br/>
      </w:r>
    </w:p>
    <w:p w:rsidR="002F2AA7" w:rsidRP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t>Kolorowe odcinki</w:t>
      </w:r>
      <w:r w:rsidRPr="002F2AA7">
        <w:rPr>
          <w:b/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Przyjmujemy, że bok małego kwadratu równa się </w:t>
      </w:r>
      <w:r w:rsidRPr="002F2AA7">
        <w:rPr>
          <w:b/>
          <w:noProof/>
          <w:color w:val="215868"/>
          <w:sz w:val="32"/>
          <w:szCs w:val="28"/>
        </w:rPr>
        <w:t>1 cm</w:t>
      </w:r>
      <w:r w:rsidRPr="002F2AA7">
        <w:rPr>
          <w:noProof/>
          <w:color w:val="215868"/>
          <w:sz w:val="32"/>
          <w:szCs w:val="28"/>
        </w:rPr>
        <w:t>. Narysowany odcinek to podstawa trójkąta.</w:t>
      </w:r>
    </w:p>
    <w:p w:rsidR="002F2AA7" w:rsidRPr="002F2AA7" w:rsidRDefault="002F2AA7" w:rsidP="002F2AA7">
      <w:pPr>
        <w:pStyle w:val="Tytu"/>
        <w:tabs>
          <w:tab w:val="left" w:pos="426"/>
        </w:tabs>
        <w:spacing w:line="276" w:lineRule="auto"/>
        <w:ind w:left="454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Narysuj trójkąt ostrokątny, prostokątny i rozwartokątny tak, aby powstał trójkąt o podanym polu.</w:t>
      </w:r>
      <w:r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79612" r:id="rId12"/>
        </w:object>
      </w:r>
      <w:r>
        <w:br/>
      </w:r>
    </w:p>
    <w:p w:rsidR="002F2AA7" w:rsidRP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CC1715" wp14:editId="249E2DD0">
                <wp:simplePos x="0" y="0"/>
                <wp:positionH relativeFrom="column">
                  <wp:posOffset>5050790</wp:posOffset>
                </wp:positionH>
                <wp:positionV relativeFrom="paragraph">
                  <wp:posOffset>853440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97.7pt;margin-top:67.2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Pr="002F2AA7">
        <w:rPr>
          <w:b/>
          <w:noProof/>
          <w:color w:val="215868"/>
          <w:sz w:val="32"/>
          <w:szCs w:val="28"/>
        </w:rPr>
        <w:t>Pole trójkąta</w:t>
      </w:r>
      <w:r>
        <w:rPr>
          <w:b/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Wysokość trójkąta jest </w:t>
      </w:r>
      <w:r w:rsidRPr="002F2AA7">
        <w:rPr>
          <w:b/>
          <w:noProof/>
          <w:color w:val="215868"/>
          <w:sz w:val="32"/>
          <w:szCs w:val="28"/>
        </w:rPr>
        <w:t>cztery razy</w:t>
      </w:r>
      <w:r w:rsidRPr="002F2AA7">
        <w:rPr>
          <w:noProof/>
          <w:color w:val="215868"/>
          <w:sz w:val="32"/>
          <w:szCs w:val="28"/>
        </w:rPr>
        <w:t xml:space="preserve"> krótsza od podstawy i wynosi </w:t>
      </w:r>
      <w:r w:rsidRPr="002F2AA7">
        <w:rPr>
          <w:b/>
          <w:noProof/>
          <w:color w:val="215868"/>
          <w:sz w:val="32"/>
          <w:szCs w:val="28"/>
        </w:rPr>
        <w:t>3,5 cm</w:t>
      </w:r>
      <w:r w:rsidRPr="002F2AA7">
        <w:rPr>
          <w:noProof/>
          <w:color w:val="215868"/>
          <w:sz w:val="32"/>
          <w:szCs w:val="28"/>
        </w:rPr>
        <w:t>. Oblicz pole tego trójkąta.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2F2AA7" w:rsidRDefault="002F2AA7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2F2AA7" w:rsidRPr="002F2AA7" w:rsidRDefault="002F2AA7" w:rsidP="002F2AA7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b/>
          <w:noProof/>
          <w:color w:val="215868"/>
          <w:sz w:val="32"/>
          <w:szCs w:val="28"/>
        </w:rPr>
        <w:lastRenderedPageBreak/>
        <w:t>Jak zmieni się pole</w:t>
      </w:r>
      <w:r>
        <w:rPr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Podstawa pierwszego trójkąta równa się </w:t>
      </w:r>
      <w:r w:rsidRPr="006A7CE0">
        <w:rPr>
          <w:b/>
          <w:noProof/>
          <w:color w:val="215868"/>
          <w:sz w:val="32"/>
          <w:szCs w:val="28"/>
        </w:rPr>
        <w:t>7cm</w:t>
      </w:r>
      <w:r w:rsidRPr="002F2AA7">
        <w:rPr>
          <w:noProof/>
          <w:color w:val="215868"/>
          <w:sz w:val="32"/>
          <w:szCs w:val="28"/>
        </w:rPr>
        <w:t xml:space="preserve">, a wysokość trójkąta równa się </w:t>
      </w:r>
      <w:r w:rsidRPr="006A7CE0">
        <w:rPr>
          <w:b/>
          <w:noProof/>
          <w:color w:val="215868"/>
          <w:sz w:val="32"/>
          <w:szCs w:val="28"/>
        </w:rPr>
        <w:t>5 cm</w:t>
      </w:r>
      <w:r w:rsidRPr="002F2AA7">
        <w:rPr>
          <w:noProof/>
          <w:color w:val="215868"/>
          <w:sz w:val="32"/>
          <w:szCs w:val="28"/>
        </w:rPr>
        <w:t xml:space="preserve">. Podstawa drugiego trójkąta również równa się </w:t>
      </w:r>
      <w:r w:rsidR="006A7CE0">
        <w:rPr>
          <w:noProof/>
          <w:color w:val="215868"/>
          <w:sz w:val="32"/>
          <w:szCs w:val="28"/>
        </w:rPr>
        <w:br/>
      </w:r>
      <w:r w:rsidRPr="006A7CE0">
        <w:rPr>
          <w:b/>
          <w:noProof/>
          <w:color w:val="215868"/>
          <w:sz w:val="32"/>
          <w:szCs w:val="28"/>
        </w:rPr>
        <w:t>7 cm</w:t>
      </w:r>
      <w:r w:rsidRPr="002F2AA7">
        <w:rPr>
          <w:noProof/>
          <w:color w:val="215868"/>
          <w:sz w:val="32"/>
          <w:szCs w:val="28"/>
        </w:rPr>
        <w:t xml:space="preserve">, a wysokość jest o </w:t>
      </w:r>
      <w:r w:rsidRPr="006A7CE0">
        <w:rPr>
          <w:b/>
          <w:noProof/>
          <w:color w:val="215868"/>
          <w:sz w:val="32"/>
          <w:szCs w:val="28"/>
        </w:rPr>
        <w:t>1 cm</w:t>
      </w:r>
      <w:r w:rsidRPr="002F2AA7">
        <w:rPr>
          <w:noProof/>
          <w:color w:val="215868"/>
          <w:sz w:val="32"/>
          <w:szCs w:val="28"/>
        </w:rPr>
        <w:t xml:space="preserve"> dłuższa niż w trójkącie  pierwszym. </w:t>
      </w:r>
      <w:r w:rsidR="006A7CE0">
        <w:rPr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W następnym trójkącie podstawa się nie zmienia, a wysokość jest </w:t>
      </w:r>
      <w:r w:rsidR="006A7CE0">
        <w:rPr>
          <w:noProof/>
          <w:color w:val="215868"/>
          <w:sz w:val="32"/>
          <w:szCs w:val="28"/>
        </w:rPr>
        <w:br/>
      </w:r>
      <w:r w:rsidRPr="002F2AA7">
        <w:rPr>
          <w:noProof/>
          <w:color w:val="215868"/>
          <w:sz w:val="32"/>
          <w:szCs w:val="28"/>
        </w:rPr>
        <w:t xml:space="preserve">o </w:t>
      </w:r>
      <w:r w:rsidRPr="006A7CE0">
        <w:rPr>
          <w:b/>
          <w:noProof/>
          <w:color w:val="215868"/>
          <w:sz w:val="32"/>
          <w:szCs w:val="28"/>
        </w:rPr>
        <w:t>1 cm</w:t>
      </w:r>
      <w:r w:rsidRPr="002F2AA7">
        <w:rPr>
          <w:noProof/>
          <w:color w:val="215868"/>
          <w:sz w:val="32"/>
          <w:szCs w:val="28"/>
        </w:rPr>
        <w:t xml:space="preserve"> dłuższa niż w trójkącie poprzednim itd.</w:t>
      </w:r>
      <w:r w:rsidR="006A7CE0">
        <w:rPr>
          <w:noProof/>
          <w:color w:val="215868"/>
          <w:sz w:val="32"/>
          <w:szCs w:val="28"/>
        </w:rPr>
        <w:br/>
      </w:r>
      <w:bookmarkStart w:id="0" w:name="_GoBack"/>
      <w:bookmarkEnd w:id="0"/>
    </w:p>
    <w:p w:rsidR="002F2AA7" w:rsidRPr="002F2AA7" w:rsidRDefault="002F2AA7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Oblicz pole każdego trójkąta i uzupełnij tabelkę</w:t>
      </w:r>
    </w:p>
    <w:p w:rsidR="002F2AA7" w:rsidRDefault="002F2AA7" w:rsidP="006A7CE0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2F2AA7">
        <w:rPr>
          <w:noProof/>
          <w:color w:val="215868"/>
          <w:sz w:val="32"/>
          <w:szCs w:val="28"/>
        </w:rPr>
        <w:t>O ile centymetrów kwadratowych zmienia się pole każdego następnego trójkąta?</w:t>
      </w:r>
      <w:r w:rsidR="006A7CE0">
        <w:rPr>
          <w:noProof/>
          <w:color w:val="215868"/>
          <w:sz w:val="32"/>
          <w:szCs w:val="28"/>
        </w:rPr>
        <w:br/>
      </w:r>
    </w:p>
    <w:tbl>
      <w:tblPr>
        <w:tblStyle w:val="Jasnasiatkaakcent5"/>
        <w:tblW w:w="0" w:type="auto"/>
        <w:tblLook w:val="04A0" w:firstRow="1" w:lastRow="0" w:firstColumn="1" w:lastColumn="0" w:noHBand="0" w:noVBand="1"/>
      </w:tblPr>
      <w:tblGrid>
        <w:gridCol w:w="2625"/>
        <w:gridCol w:w="1628"/>
        <w:gridCol w:w="1559"/>
        <w:gridCol w:w="1701"/>
        <w:gridCol w:w="1699"/>
      </w:tblGrid>
      <w:tr w:rsidR="006A7CE0" w:rsidRPr="006A7CE0" w:rsidTr="006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Pierwszy trójkąt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Drugi trójkąt</w:t>
            </w: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Trzeci trójkąt</w:t>
            </w: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Czwarty trójkąt</w:t>
            </w: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Podstawa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Wysokość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A7CE0" w:rsidRPr="006A7CE0" w:rsidTr="006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</w:tcPr>
          <w:p w:rsidR="006A7CE0" w:rsidRPr="006A7CE0" w:rsidRDefault="006A7CE0" w:rsidP="00B16E5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6A7CE0">
              <w:rPr>
                <w:rFonts w:asciiTheme="majorHAnsi" w:hAnsiTheme="majorHAnsi"/>
                <w:sz w:val="28"/>
                <w:szCs w:val="28"/>
              </w:rPr>
              <w:t>Pole trójkąta</w:t>
            </w:r>
          </w:p>
        </w:tc>
        <w:tc>
          <w:tcPr>
            <w:tcW w:w="1628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99" w:type="dxa"/>
          </w:tcPr>
          <w:p w:rsidR="006A7CE0" w:rsidRPr="006A7CE0" w:rsidRDefault="006A7CE0" w:rsidP="006A7CE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6A7CE0" w:rsidRDefault="006A7CE0" w:rsidP="006A7CE0">
      <w:pPr>
        <w:rPr>
          <w:lang w:eastAsia="pl-PL"/>
        </w:rPr>
      </w:pPr>
    </w:p>
    <w:p w:rsidR="006A7CE0" w:rsidRPr="006A7CE0" w:rsidRDefault="006A7CE0" w:rsidP="006A7CE0">
      <w:pPr>
        <w:rPr>
          <w:lang w:eastAsia="pl-PL"/>
        </w:rPr>
      </w:pPr>
    </w:p>
    <w:p w:rsidR="00E33B11" w:rsidRPr="006A7CE0" w:rsidRDefault="006A7CE0" w:rsidP="006A7CE0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D7D405" wp14:editId="7BED80BB">
                <wp:simplePos x="0" y="0"/>
                <wp:positionH relativeFrom="column">
                  <wp:posOffset>5022850</wp:posOffset>
                </wp:positionH>
                <wp:positionV relativeFrom="paragraph">
                  <wp:posOffset>1337945</wp:posOffset>
                </wp:positionV>
                <wp:extent cx="885825" cy="276225"/>
                <wp:effectExtent l="0" t="0" r="2857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395.5pt;margin-top:105.35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hm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p0ZZ&#10;0VKLViQwwPbXz8Bm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="002F2AA7" w:rsidRPr="006A7CE0">
        <w:rPr>
          <w:noProof/>
          <w:color w:val="215868"/>
          <w:sz w:val="32"/>
          <w:szCs w:val="28"/>
        </w:rPr>
        <w:tab/>
      </w:r>
      <w:r w:rsidR="002F2AA7" w:rsidRPr="006A7CE0">
        <w:rPr>
          <w:b/>
          <w:noProof/>
          <w:color w:val="215868"/>
          <w:sz w:val="32"/>
          <w:szCs w:val="28"/>
        </w:rPr>
        <w:t>Z życia wzięte</w:t>
      </w:r>
      <w:r>
        <w:rPr>
          <w:b/>
          <w:noProof/>
          <w:color w:val="215868"/>
          <w:sz w:val="32"/>
          <w:szCs w:val="28"/>
        </w:rPr>
        <w:br/>
      </w:r>
      <w:r w:rsidR="002F2AA7" w:rsidRPr="006A7CE0">
        <w:rPr>
          <w:noProof/>
          <w:color w:val="215868"/>
          <w:sz w:val="32"/>
          <w:szCs w:val="28"/>
        </w:rPr>
        <w:t xml:space="preserve">Skwer między blokami ma kształt trójkąta prostokątnego </w:t>
      </w:r>
      <w:r>
        <w:rPr>
          <w:noProof/>
          <w:color w:val="215868"/>
          <w:sz w:val="32"/>
          <w:szCs w:val="28"/>
        </w:rPr>
        <w:br/>
      </w:r>
      <w:r w:rsidR="002F2AA7" w:rsidRPr="006A7CE0">
        <w:rPr>
          <w:noProof/>
          <w:color w:val="215868"/>
          <w:sz w:val="32"/>
          <w:szCs w:val="28"/>
        </w:rPr>
        <w:t xml:space="preserve">o przyprostokątnych równych </w:t>
      </w:r>
      <w:r w:rsidR="002F2AA7" w:rsidRPr="006A7CE0">
        <w:rPr>
          <w:b/>
          <w:noProof/>
          <w:color w:val="215868"/>
          <w:sz w:val="32"/>
          <w:szCs w:val="28"/>
        </w:rPr>
        <w:t>105m</w:t>
      </w:r>
      <w:r w:rsidR="002F2AA7" w:rsidRPr="006A7CE0">
        <w:rPr>
          <w:noProof/>
          <w:color w:val="215868"/>
          <w:sz w:val="32"/>
          <w:szCs w:val="28"/>
        </w:rPr>
        <w:t xml:space="preserve"> i </w:t>
      </w:r>
      <w:r w:rsidR="002F2AA7" w:rsidRPr="006A7CE0">
        <w:rPr>
          <w:b/>
          <w:noProof/>
          <w:color w:val="215868"/>
          <w:sz w:val="32"/>
          <w:szCs w:val="28"/>
        </w:rPr>
        <w:t>75m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2F2AA7" w:rsidRPr="006A7CE0">
        <w:rPr>
          <w:noProof/>
          <w:color w:val="215868"/>
          <w:sz w:val="32"/>
          <w:szCs w:val="28"/>
        </w:rPr>
        <w:t xml:space="preserve">Duże opakowanie trawy wystarcza na </w:t>
      </w:r>
      <w:r w:rsidR="002F2AA7" w:rsidRPr="006A7CE0">
        <w:rPr>
          <w:b/>
          <w:noProof/>
          <w:color w:val="215868"/>
          <w:sz w:val="32"/>
          <w:szCs w:val="28"/>
        </w:rPr>
        <w:t>100m</w:t>
      </w:r>
      <w:r w:rsidR="002F2AA7" w:rsidRPr="006A7CE0">
        <w:rPr>
          <w:b/>
          <w:noProof/>
          <w:color w:val="215868"/>
          <w:sz w:val="32"/>
          <w:szCs w:val="28"/>
          <w:vertAlign w:val="superscript"/>
        </w:rPr>
        <w:t>2</w:t>
      </w:r>
      <w:r w:rsidR="002F2AA7" w:rsidRPr="006A7CE0">
        <w:rPr>
          <w:noProof/>
          <w:color w:val="215868"/>
          <w:sz w:val="32"/>
          <w:szCs w:val="28"/>
        </w:rPr>
        <w:t xml:space="preserve"> ziemi. </w:t>
      </w:r>
      <w:r>
        <w:rPr>
          <w:noProof/>
          <w:color w:val="215868"/>
          <w:sz w:val="32"/>
          <w:szCs w:val="28"/>
        </w:rPr>
        <w:br/>
      </w:r>
      <w:r w:rsidR="002F2AA7" w:rsidRPr="006A7CE0">
        <w:rPr>
          <w:noProof/>
          <w:color w:val="215868"/>
          <w:sz w:val="32"/>
          <w:szCs w:val="28"/>
        </w:rPr>
        <w:t>Ile takich opakowań potrzeba na obsianie skweru?</w:t>
      </w:r>
    </w:p>
    <w:sectPr w:rsidR="00E33B11" w:rsidRPr="006A7CE0" w:rsidSect="001400E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D4" w:rsidRDefault="004009D4">
      <w:pPr>
        <w:spacing w:after="0" w:line="240" w:lineRule="auto"/>
      </w:pPr>
      <w:r>
        <w:separator/>
      </w:r>
    </w:p>
  </w:endnote>
  <w:endnote w:type="continuationSeparator" w:id="0">
    <w:p w:rsidR="004009D4" w:rsidRDefault="00400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A7CE0" w:rsidRPr="006A7CE0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A7CE0" w:rsidRPr="006A7CE0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D4" w:rsidRDefault="004009D4">
      <w:pPr>
        <w:spacing w:after="0" w:line="240" w:lineRule="auto"/>
      </w:pPr>
      <w:r>
        <w:separator/>
      </w:r>
    </w:p>
  </w:footnote>
  <w:footnote w:type="continuationSeparator" w:id="0">
    <w:p w:rsidR="004009D4" w:rsidRDefault="00400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D25F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" fillcolor="#00d25f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C73F7"/>
    <w:rsid w:val="002E7CAF"/>
    <w:rsid w:val="002F1D12"/>
    <w:rsid w:val="002F2AA7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009D4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A7B1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96625"/>
    <w:rsid w:val="006A7CE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  <w:style w:type="table" w:styleId="Jasnecieniowanieakcent5">
    <w:name w:val="Light Shading Accent 5"/>
    <w:basedOn w:val="Standardowy"/>
    <w:uiPriority w:val="60"/>
    <w:rsid w:val="006A7C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D57D1-DA8C-4F13-A27E-36BB45FD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2013-08-25T21:33:00Z</dcterms:created>
  <dcterms:modified xsi:type="dcterms:W3CDTF">2013-08-25T21:33:00Z</dcterms:modified>
</cp:coreProperties>
</file>